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RC-EDA:15-18:createCase RS-EDA:15-15:createCaseHealth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de l'affaire/dossier partagé entre tous les intervenants, valorisé comme suit : {pays}.{domaine}.{organisation}.{senderCaseId}.</w:t>
              <w:br/>
              <w:t>Cet identifiant est généré une seule fois par le système du partenaire récepteur de la primo-demande de secours (créateur du dossier).</w:t>
              <w:br/>
              <w:t>Il doit pouvoir être généré de façon décentralisée et ne présenter aucune ambiguïté.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fr.health.samu440.DRFR15DDXAAJJJ0000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DRFR15DDXAAJJJ0000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br/>
              <w:t>Spécificité 15-18 :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(ENUM: AMU, NEONAT, PSY, SNP)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(ENUM: PRIMAIRE, SECONDAIRE, RETOUR A DOMICILE)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PRIMAIRE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 - après accord verbal de ce dernier.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newAlert</w:t>
            </w:r>
          </w:p>
        </w:tc>
        <w:tc>
          <w:tcPr>
            <w:tcW w:type="dxa" w:w="1984"/>
          </w:tcPr>
          <w:p>
            <w:r>
              <w:t>Nouvelle alerte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gérer plusieurs alerte/appels sur une même affaire / dossier</w:t>
              <w:br/>
              <w:t>Lorsque plusieurs alertes correspondent à une même affaire/dossier, la première alerte reçue est appelée Alerte initial "initialAlert", la seconde et les suivantes sont des objets "newAlert".</w:t>
              <w:br/>
              <w:t>Les objet newAlert suivent le modèle d'un objet initialAlert.</w:t>
              <w:br/>
              <w:br/>
              <w:t>Spécificités 15-18 : Dans le cadre d'une mise à jour d'affaire, les objets alertes sont IMMUTABLES.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(ENUM: 15, 18, 17, 112, 116117)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15, 112, 18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Nature de fait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Type 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du patient, valorisé comme suit : {ID du dossier partagé}.P{numéro d’ordre chronologique}</w:t>
              <w:br/>
              <w:t>Cet identifiant est généré une seule fois par le système du partenaire qui créé le patient.</w:t>
              <w:br/>
            </w:r>
          </w:p>
        </w:tc>
        <w:tc>
          <w:tcPr>
            <w:tcW w:type="dxa" w:w="1701"/>
          </w:tcPr>
          <w:p>
            <w:r>
              <w:t>fr.health.samu044.DRFR154402415000450.P1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Champ libre qui permet de compléter les informations liées spécifiquement à l'identité ou aux caractéristiques du patient - en dehors de tout commentaire ou interrogatoire de nature médical.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valorisé comme suit  : </w:t>
              <w:br/>
              <w:t>{ID du dossier partagé}.P{numéro d’ordre chronologique unique du patient}</w:t>
            </w:r>
          </w:p>
        </w:tc>
        <w:tc>
          <w:tcPr>
            <w:tcW w:type="dxa" w:w="1701"/>
          </w:tcPr>
          <w:p>
            <w:r>
              <w:t>fr.health.samu044.DRFR154402415000450.P1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de l'observation, valorisé comme suit : {caseID}.medicalNote.{ID de l'observation dans le système émetteur}.</w:t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fr.health.samu540.DRFR155402416000125.medicalNote.46585A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l'observation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Type 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Type 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Type 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Type 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SI-SAMU-DEVENIRD)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Type 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(ENUM: FINESS ADMINISTRATIF, FINESS GEOGRAPHIQUE, SIREN, SIRET, APE_NAF)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Type 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Type 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Zone Sud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</w:r>
          </w:p>
        </w:tc>
        <w:tc>
          <w:tcPr>
            <w:tcW w:type="dxa" w:w="1701"/>
          </w:tcPr>
          <w:p>
            <w:r>
              <w:t>33123452323</w:t>
            </w:r>
          </w:p>
        </w:tc>
      </w:tr>
    </w:tbl>
    <w:p>
      <w:pPr>
        <w:pStyle w:val="Heading1"/>
      </w:pPr>
      <w:r>
        <w:t>Type 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obsDatime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(ENUM: BAN, IGN, NEXSIS)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(ENUM: MANUEL, CARTE, AUTRE, PHOTO, SITE INTERNET)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Type 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Type 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Type 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(ENUM: VILLE, RUE, ADRESSE, EXACTE, INCONNUE)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Type 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Type 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SI-SAMU-TYPAPPLT)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SI-SAMU-PBAPL)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(ENUM: PERSONNE, APPLICATION, DAU, BAU, DEFIBRILLATEUR, ECALL)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TEL, EMAIL, FAX, POSTAL, WEB, RADIO)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 : TEL, EMAIL, FAX, POSTAL, WEB, RADIO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</w:t>
            </w:r>
          </w:p>
        </w:tc>
        <w:tc>
          <w:tcPr>
            <w:tcW w:type="dxa" w:w="1701"/>
          </w:tcPr>
          <w:p>
            <w:r>
              <w:t>0671830530</w:t>
            </w:r>
          </w:p>
        </w:tc>
      </w:tr>
    </w:tbl>
    <w:p>
      <w:pPr>
        <w:pStyle w:val="Heading1"/>
      </w:pPr>
      <w:r>
        <w:t>Type 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Type 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Type 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(ENUM: NIR, SINUS, SI-VIC, DOSSARD, PLACE)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Type 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Type 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Type 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Type 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et le nom de l'opérateur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(ENUM: AMBULANCIER, ARM, INFIRMIER, MEDECIN, INCONNU, AUTRE)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Type 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B62130-B63F-4EF4-90BA-95BA6ED817A5}"/>
</file>

<file path=customXml/itemProps3.xml><?xml version="1.0" encoding="utf-8"?>
<ds:datastoreItem xmlns:ds="http://schemas.openxmlformats.org/officeDocument/2006/customXml" ds:itemID="{D428E2F8-5E6B-4805-B30B-134A5EB856E7}"/>
</file>

<file path=customXml/itemProps4.xml><?xml version="1.0" encoding="utf-8"?>
<ds:datastoreItem xmlns:ds="http://schemas.openxmlformats.org/officeDocument/2006/customXml" ds:itemID="{83C8AB56-0D64-4107-AC46-B2A7969787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